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C0F1C" w14:textId="1EEB0850" w:rsidR="00B3129A" w:rsidRPr="002E2018" w:rsidRDefault="00683631" w:rsidP="002E2018">
      <w:pPr>
        <w:spacing w:after="0" w:line="240" w:lineRule="auto"/>
        <w:jc w:val="center"/>
        <w:rPr>
          <w:b/>
        </w:rPr>
      </w:pPr>
      <w:r w:rsidRPr="002E2018">
        <w:rPr>
          <w:b/>
        </w:rPr>
        <w:t>AUTORISATION</w:t>
      </w:r>
      <w:r w:rsidR="002E2018" w:rsidRPr="002E2018">
        <w:rPr>
          <w:b/>
        </w:rPr>
        <w:t xml:space="preserve"> DE FIXATION ET D’UTILISATION DE L’IMAGE</w:t>
      </w:r>
    </w:p>
    <w:p w14:paraId="734C7B69" w14:textId="77777777" w:rsidR="002E2018" w:rsidRDefault="002E2018" w:rsidP="002E2018">
      <w:pPr>
        <w:spacing w:after="0" w:line="240" w:lineRule="auto"/>
      </w:pPr>
    </w:p>
    <w:p w14:paraId="58276DF8" w14:textId="77777777" w:rsidR="002E2018" w:rsidRDefault="002E2018" w:rsidP="002E2018">
      <w:pPr>
        <w:tabs>
          <w:tab w:val="left" w:pos="6237"/>
        </w:tabs>
        <w:spacing w:after="0" w:line="240" w:lineRule="auto"/>
      </w:pPr>
      <w:r>
        <w:t xml:space="preserve">Lieu </w:t>
      </w:r>
      <w:r w:rsidRPr="00694028">
        <w:rPr>
          <w:sz w:val="20"/>
        </w:rPr>
        <w:t>(nom</w:t>
      </w:r>
      <w:r w:rsidR="00694028" w:rsidRPr="00694028">
        <w:rPr>
          <w:sz w:val="20"/>
        </w:rPr>
        <w:t xml:space="preserve"> Ets</w:t>
      </w:r>
      <w:r w:rsidRPr="00694028">
        <w:rPr>
          <w:sz w:val="20"/>
        </w:rPr>
        <w:t xml:space="preserve"> et adresse) </w:t>
      </w:r>
      <w:r>
        <w:t xml:space="preserve">: </w:t>
      </w:r>
      <w:r>
        <w:tab/>
        <w:t xml:space="preserve">Date : </w:t>
      </w:r>
    </w:p>
    <w:p w14:paraId="7BB2A2A0" w14:textId="77777777" w:rsidR="002E2018" w:rsidRDefault="002E2018" w:rsidP="002E2018">
      <w:pPr>
        <w:tabs>
          <w:tab w:val="left" w:pos="5103"/>
        </w:tabs>
        <w:spacing w:after="0" w:line="240" w:lineRule="auto"/>
      </w:pPr>
    </w:p>
    <w:p w14:paraId="0F15C4AC" w14:textId="77777777" w:rsidR="000A462E" w:rsidRDefault="002036D3" w:rsidP="002E2018">
      <w:pPr>
        <w:tabs>
          <w:tab w:val="left" w:pos="5103"/>
        </w:tabs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233AE" wp14:editId="7E75897A">
                <wp:simplePos x="0" y="0"/>
                <wp:positionH relativeFrom="margin">
                  <wp:align>right</wp:align>
                </wp:positionH>
                <wp:positionV relativeFrom="paragraph">
                  <wp:posOffset>7652750</wp:posOffset>
                </wp:positionV>
                <wp:extent cx="5757884" cy="1394233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7884" cy="13942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72CD58" w14:textId="216AA316" w:rsidR="002036D3" w:rsidRPr="002768E3" w:rsidRDefault="002036D3" w:rsidP="002036D3">
                            <w:pPr>
                              <w:pStyle w:val="Pieddepage"/>
                              <w:jc w:val="both"/>
                              <w:rPr>
                                <w:sz w:val="20"/>
                              </w:rPr>
                            </w:pPr>
                            <w:r w:rsidRPr="002768E3">
                              <w:rPr>
                                <w:sz w:val="20"/>
                              </w:rPr>
                              <w:t xml:space="preserve">Autorise </w:t>
                            </w:r>
                            <w:r w:rsidR="00016631">
                              <w:rPr>
                                <w:sz w:val="20"/>
                              </w:rPr>
                              <w:t>l’association Groupement des Animateurs en Gérontologie</w:t>
                            </w:r>
                            <w:r w:rsidRPr="002768E3">
                              <w:rPr>
                                <w:sz w:val="20"/>
                              </w:rPr>
                              <w:t xml:space="preserve">, représentée par </w:t>
                            </w:r>
                            <w:r w:rsidR="00016631">
                              <w:rPr>
                                <w:sz w:val="20"/>
                              </w:rPr>
                              <w:t>ALLAIN Pauline</w:t>
                            </w:r>
                            <w:r w:rsidRPr="002768E3">
                              <w:rPr>
                                <w:sz w:val="20"/>
                              </w:rPr>
                              <w:t xml:space="preserve"> ou tout autre prestataire mandaté par cette </w:t>
                            </w:r>
                            <w:r w:rsidR="00016631">
                              <w:rPr>
                                <w:sz w:val="20"/>
                              </w:rPr>
                              <w:t>association</w:t>
                            </w:r>
                            <w:r w:rsidRPr="002768E3">
                              <w:rPr>
                                <w:sz w:val="20"/>
                              </w:rPr>
                              <w:t xml:space="preserve">, à la prise d’une ou plusieurs vue(s) (captation, fixation, numérisation) et l’enregistrement sonore me représentant et la diffusion et la publication d’un ou plusieurs document(s) imprimé(s) et/ou audiovisuel(s) me représentant dans le cadre de la présentation de la </w:t>
                            </w:r>
                            <w:r w:rsidR="00016631">
                              <w:rPr>
                                <w:sz w:val="20"/>
                              </w:rPr>
                              <w:t>plateforme CULTUREàVIE</w:t>
                            </w:r>
                            <w:r w:rsidRPr="002768E3">
                              <w:rPr>
                                <w:sz w:val="20"/>
                              </w:rPr>
                              <w:t xml:space="preserve">. </w:t>
                            </w:r>
                          </w:p>
                          <w:p w14:paraId="543C9218" w14:textId="77777777" w:rsidR="002036D3" w:rsidRPr="002768E3" w:rsidRDefault="002036D3" w:rsidP="002036D3">
                            <w:pPr>
                              <w:pStyle w:val="Pieddepage"/>
                              <w:jc w:val="both"/>
                              <w:rPr>
                                <w:sz w:val="20"/>
                              </w:rPr>
                            </w:pPr>
                            <w:r w:rsidRPr="002768E3">
                              <w:rPr>
                                <w:sz w:val="20"/>
                              </w:rPr>
                              <w:t>Je me reconnais entièrement rempli de mes droits et ne pourrai prétendre à aucune rémunération.</w:t>
                            </w:r>
                          </w:p>
                          <w:p w14:paraId="32BD767D" w14:textId="5CCC578C" w:rsidR="002036D3" w:rsidRPr="002036D3" w:rsidRDefault="002036D3" w:rsidP="002036D3">
                            <w:pPr>
                              <w:pStyle w:val="Pieddepage"/>
                              <w:jc w:val="both"/>
                              <w:rPr>
                                <w:sz w:val="16"/>
                              </w:rPr>
                            </w:pPr>
                            <w:r w:rsidRPr="002036D3">
                              <w:rPr>
                                <w:sz w:val="16"/>
                              </w:rPr>
                              <w:t>Conformément à la loi informatique et liberté du 06/01/78, vous disposez d’un droit de libre accès, de rectification, de modification et de suppression des données vous concernant. Pour toute réclamation, vous pouvez adresse</w:t>
                            </w:r>
                            <w:r w:rsidR="00F76AF0">
                              <w:rPr>
                                <w:sz w:val="16"/>
                              </w:rPr>
                              <w:t>r</w:t>
                            </w:r>
                            <w:r w:rsidRPr="002036D3">
                              <w:rPr>
                                <w:sz w:val="16"/>
                              </w:rPr>
                              <w:t xml:space="preserve"> une demande écrite à </w:t>
                            </w:r>
                            <w:r w:rsidR="00016631">
                              <w:rPr>
                                <w:sz w:val="16"/>
                              </w:rPr>
                              <w:t>GAG 56 avenue Léon Blum</w:t>
                            </w:r>
                            <w:r w:rsidR="00B52984">
                              <w:rPr>
                                <w:sz w:val="16"/>
                              </w:rPr>
                              <w:t xml:space="preserve"> </w:t>
                            </w:r>
                            <w:r w:rsidR="00016631">
                              <w:rPr>
                                <w:sz w:val="16"/>
                              </w:rPr>
                              <w:t>87350 PANAZOL</w:t>
                            </w:r>
                            <w:r w:rsidRPr="002036D3">
                              <w:rPr>
                                <w:sz w:val="16"/>
                              </w:rPr>
                              <w:t xml:space="preserve">. Votre demande doit être accompagnée de la photocopie d’un titre d’identité comportant votre signature.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233AE" id="_x0000_t202" coordsize="21600,21600" o:spt="202" path="m,l,21600r21600,l21600,xe">
                <v:stroke joinstyle="miter"/>
                <v:path gradientshapeok="t" o:connecttype="rect"/>
              </v:shapetype>
              <v:shape id="Zone de texte 35" o:spid="_x0000_s1026" type="#_x0000_t202" style="position:absolute;margin-left:402.2pt;margin-top:602.6pt;width:453.4pt;height:109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" fillcolor="white [3201]" stroked="f" strokeweight=".5pt">
                <v:textbox>
                  <w:txbxContent>
                    <w:p w14:paraId="4972CD58" w14:textId="216AA316" w:rsidR="002036D3" w:rsidRPr="002768E3" w:rsidRDefault="002036D3" w:rsidP="002036D3">
                      <w:pPr>
                        <w:pStyle w:val="Pieddepage"/>
                        <w:jc w:val="both"/>
                        <w:rPr>
                          <w:sz w:val="20"/>
                        </w:rPr>
                      </w:pPr>
                      <w:r w:rsidRPr="002768E3">
                        <w:rPr>
                          <w:sz w:val="20"/>
                        </w:rPr>
                        <w:t xml:space="preserve">Autorise </w:t>
                      </w:r>
                      <w:r w:rsidR="00016631">
                        <w:rPr>
                          <w:sz w:val="20"/>
                        </w:rPr>
                        <w:t>l’association Groupement des Animateurs en Gérontologie</w:t>
                      </w:r>
                      <w:r w:rsidRPr="002768E3">
                        <w:rPr>
                          <w:sz w:val="20"/>
                        </w:rPr>
                        <w:t xml:space="preserve">, représentée par </w:t>
                      </w:r>
                      <w:r w:rsidR="00016631">
                        <w:rPr>
                          <w:sz w:val="20"/>
                        </w:rPr>
                        <w:t>ALLAIN Pauline</w:t>
                      </w:r>
                      <w:r w:rsidRPr="002768E3">
                        <w:rPr>
                          <w:sz w:val="20"/>
                        </w:rPr>
                        <w:t xml:space="preserve"> ou tout autre prestataire mandaté par cette </w:t>
                      </w:r>
                      <w:r w:rsidR="00016631">
                        <w:rPr>
                          <w:sz w:val="20"/>
                        </w:rPr>
                        <w:t>association</w:t>
                      </w:r>
                      <w:r w:rsidRPr="002768E3">
                        <w:rPr>
                          <w:sz w:val="20"/>
                        </w:rPr>
                        <w:t xml:space="preserve">, à la prise d’une ou plusieurs vue(s) (captation, fixation, numérisation) et l’enregistrement sonore me représentant et la diffusion et la publication d’un ou plusieurs document(s) imprimé(s) et/ou audiovisuel(s) me représentant dans le cadre de la présentation de la </w:t>
                      </w:r>
                      <w:r w:rsidR="00016631">
                        <w:rPr>
                          <w:sz w:val="20"/>
                        </w:rPr>
                        <w:t>plateforme CULTUREàVIE</w:t>
                      </w:r>
                      <w:r w:rsidRPr="002768E3">
                        <w:rPr>
                          <w:sz w:val="20"/>
                        </w:rPr>
                        <w:t xml:space="preserve">. </w:t>
                      </w:r>
                    </w:p>
                    <w:p w14:paraId="543C9218" w14:textId="77777777" w:rsidR="002036D3" w:rsidRPr="002768E3" w:rsidRDefault="002036D3" w:rsidP="002036D3">
                      <w:pPr>
                        <w:pStyle w:val="Pieddepage"/>
                        <w:jc w:val="both"/>
                        <w:rPr>
                          <w:sz w:val="20"/>
                        </w:rPr>
                      </w:pPr>
                      <w:r w:rsidRPr="002768E3">
                        <w:rPr>
                          <w:sz w:val="20"/>
                        </w:rPr>
                        <w:t>Je me reconnais entièrement rempli de mes droits et ne pourrai prétendre à aucune rémunération.</w:t>
                      </w:r>
                    </w:p>
                    <w:p w14:paraId="32BD767D" w14:textId="5CCC578C" w:rsidR="002036D3" w:rsidRPr="002036D3" w:rsidRDefault="002036D3" w:rsidP="002036D3">
                      <w:pPr>
                        <w:pStyle w:val="Pieddepage"/>
                        <w:jc w:val="both"/>
                        <w:rPr>
                          <w:sz w:val="16"/>
                        </w:rPr>
                      </w:pPr>
                      <w:r w:rsidRPr="002036D3">
                        <w:rPr>
                          <w:sz w:val="16"/>
                        </w:rPr>
                        <w:t>Conformément à la loi informatique et liberté du 06/01/78, vous disposez d’un droit de libre accès, de rectification, de modification et de suppression des données vous concernant. Pour toute réclamation, vous pouvez adresse</w:t>
                      </w:r>
                      <w:r w:rsidR="00F76AF0">
                        <w:rPr>
                          <w:sz w:val="16"/>
                        </w:rPr>
                        <w:t>r</w:t>
                      </w:r>
                      <w:r w:rsidRPr="002036D3">
                        <w:rPr>
                          <w:sz w:val="16"/>
                        </w:rPr>
                        <w:t xml:space="preserve"> une demande écrite à </w:t>
                      </w:r>
                      <w:r w:rsidR="00016631">
                        <w:rPr>
                          <w:sz w:val="16"/>
                        </w:rPr>
                        <w:t>GAG 56 avenue Léon Blum</w:t>
                      </w:r>
                      <w:r w:rsidR="00B52984">
                        <w:rPr>
                          <w:sz w:val="16"/>
                        </w:rPr>
                        <w:t xml:space="preserve"> </w:t>
                      </w:r>
                      <w:r w:rsidR="00016631">
                        <w:rPr>
                          <w:sz w:val="16"/>
                        </w:rPr>
                        <w:t>87350 PANAZOL</w:t>
                      </w:r>
                      <w:r w:rsidRPr="002036D3">
                        <w:rPr>
                          <w:sz w:val="16"/>
                        </w:rPr>
                        <w:t xml:space="preserve">. Votre demande doit être accompagnée de la photocopie d’un titre d’identité comportant votre signature.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438B" w14:paraId="4BF75AA5" w14:textId="77777777" w:rsidTr="000A462E">
        <w:trPr>
          <w:trHeight w:val="341"/>
        </w:trPr>
        <w:tc>
          <w:tcPr>
            <w:tcW w:w="4531" w:type="dxa"/>
          </w:tcPr>
          <w:p w14:paraId="5126A75E" w14:textId="77777777" w:rsidR="0072438B" w:rsidRDefault="0072438B" w:rsidP="002E2018">
            <w:pPr>
              <w:tabs>
                <w:tab w:val="left" w:pos="5103"/>
              </w:tabs>
            </w:pPr>
            <w:r>
              <w:t xml:space="preserve">Nom – Prénom </w:t>
            </w:r>
          </w:p>
        </w:tc>
        <w:tc>
          <w:tcPr>
            <w:tcW w:w="4531" w:type="dxa"/>
          </w:tcPr>
          <w:p w14:paraId="52EF936B" w14:textId="77777777" w:rsidR="0072438B" w:rsidRDefault="0072438B" w:rsidP="002E2018">
            <w:pPr>
              <w:tabs>
                <w:tab w:val="left" w:pos="5103"/>
              </w:tabs>
            </w:pPr>
            <w:r>
              <w:t>Signature</w:t>
            </w:r>
          </w:p>
        </w:tc>
      </w:tr>
      <w:tr w:rsidR="000A462E" w14:paraId="35F8AA0E" w14:textId="77777777" w:rsidTr="000A462E">
        <w:trPr>
          <w:trHeight w:val="567"/>
        </w:trPr>
        <w:tc>
          <w:tcPr>
            <w:tcW w:w="4531" w:type="dxa"/>
          </w:tcPr>
          <w:p w14:paraId="6B5D3F8F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735C460F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704F7804" w14:textId="77777777" w:rsidTr="000A462E">
        <w:trPr>
          <w:trHeight w:val="567"/>
        </w:trPr>
        <w:tc>
          <w:tcPr>
            <w:tcW w:w="4531" w:type="dxa"/>
          </w:tcPr>
          <w:p w14:paraId="1FA0B7A0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73B1351C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6CC232CE" w14:textId="77777777" w:rsidTr="000A462E">
        <w:trPr>
          <w:trHeight w:val="567"/>
        </w:trPr>
        <w:tc>
          <w:tcPr>
            <w:tcW w:w="4531" w:type="dxa"/>
          </w:tcPr>
          <w:p w14:paraId="33BC339B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5614886A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4043D06B" w14:textId="77777777" w:rsidTr="000A462E">
        <w:trPr>
          <w:trHeight w:val="567"/>
        </w:trPr>
        <w:tc>
          <w:tcPr>
            <w:tcW w:w="4531" w:type="dxa"/>
          </w:tcPr>
          <w:p w14:paraId="7124030B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0D95A0BB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2B1FEA52" w14:textId="77777777" w:rsidTr="000A462E">
        <w:trPr>
          <w:trHeight w:val="567"/>
        </w:trPr>
        <w:tc>
          <w:tcPr>
            <w:tcW w:w="4531" w:type="dxa"/>
          </w:tcPr>
          <w:p w14:paraId="049F7257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73F2226F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00EB80F9" w14:textId="77777777" w:rsidTr="000A462E">
        <w:trPr>
          <w:trHeight w:val="567"/>
        </w:trPr>
        <w:tc>
          <w:tcPr>
            <w:tcW w:w="4531" w:type="dxa"/>
          </w:tcPr>
          <w:p w14:paraId="026D1825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2E43FA71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0F0203CC" w14:textId="77777777" w:rsidTr="000A462E">
        <w:trPr>
          <w:trHeight w:val="567"/>
        </w:trPr>
        <w:tc>
          <w:tcPr>
            <w:tcW w:w="4531" w:type="dxa"/>
          </w:tcPr>
          <w:p w14:paraId="65BF723F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7C8ED804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26E1B227" w14:textId="77777777" w:rsidTr="000A462E">
        <w:trPr>
          <w:trHeight w:val="567"/>
        </w:trPr>
        <w:tc>
          <w:tcPr>
            <w:tcW w:w="4531" w:type="dxa"/>
          </w:tcPr>
          <w:p w14:paraId="5B5863C7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68F8ABBF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7C74EAE3" w14:textId="77777777" w:rsidTr="000A462E">
        <w:trPr>
          <w:trHeight w:val="567"/>
        </w:trPr>
        <w:tc>
          <w:tcPr>
            <w:tcW w:w="4531" w:type="dxa"/>
          </w:tcPr>
          <w:p w14:paraId="3B7C4DFF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2AC90295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6BBA9B38" w14:textId="77777777" w:rsidTr="000A462E">
        <w:trPr>
          <w:trHeight w:val="567"/>
        </w:trPr>
        <w:tc>
          <w:tcPr>
            <w:tcW w:w="4531" w:type="dxa"/>
          </w:tcPr>
          <w:p w14:paraId="2C6401B9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13A2E868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3A5C2CCE" w14:textId="77777777" w:rsidTr="000A462E">
        <w:trPr>
          <w:trHeight w:val="567"/>
        </w:trPr>
        <w:tc>
          <w:tcPr>
            <w:tcW w:w="4531" w:type="dxa"/>
          </w:tcPr>
          <w:p w14:paraId="70E1B172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1D61573B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520FD3E1" w14:textId="77777777" w:rsidTr="000A462E">
        <w:trPr>
          <w:trHeight w:val="567"/>
        </w:trPr>
        <w:tc>
          <w:tcPr>
            <w:tcW w:w="4531" w:type="dxa"/>
          </w:tcPr>
          <w:p w14:paraId="7D2FA16A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275063C2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5A6E6A69" w14:textId="77777777" w:rsidTr="000A462E">
        <w:trPr>
          <w:trHeight w:val="567"/>
        </w:trPr>
        <w:tc>
          <w:tcPr>
            <w:tcW w:w="4531" w:type="dxa"/>
          </w:tcPr>
          <w:p w14:paraId="444046BD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70E69EFE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0F013F1F" w14:textId="77777777" w:rsidTr="000A462E">
        <w:trPr>
          <w:trHeight w:val="567"/>
        </w:trPr>
        <w:tc>
          <w:tcPr>
            <w:tcW w:w="4531" w:type="dxa"/>
          </w:tcPr>
          <w:p w14:paraId="58F52CF6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50CACC02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2F01671B" w14:textId="77777777" w:rsidTr="000A462E">
        <w:trPr>
          <w:trHeight w:val="567"/>
        </w:trPr>
        <w:tc>
          <w:tcPr>
            <w:tcW w:w="4531" w:type="dxa"/>
          </w:tcPr>
          <w:p w14:paraId="3DDF4C4C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3A7ED6C0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2CA2D14D" w14:textId="77777777" w:rsidTr="000A462E">
        <w:trPr>
          <w:trHeight w:val="567"/>
        </w:trPr>
        <w:tc>
          <w:tcPr>
            <w:tcW w:w="4531" w:type="dxa"/>
          </w:tcPr>
          <w:p w14:paraId="63DD4B1A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3B970B8C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61BE2FAE" w14:textId="77777777" w:rsidTr="000A462E">
        <w:trPr>
          <w:trHeight w:val="567"/>
        </w:trPr>
        <w:tc>
          <w:tcPr>
            <w:tcW w:w="4531" w:type="dxa"/>
          </w:tcPr>
          <w:p w14:paraId="7D444FD6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40B7AEEA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146E6FFD" w14:textId="77777777" w:rsidTr="000A462E">
        <w:trPr>
          <w:trHeight w:val="567"/>
        </w:trPr>
        <w:tc>
          <w:tcPr>
            <w:tcW w:w="4531" w:type="dxa"/>
          </w:tcPr>
          <w:p w14:paraId="58381CE5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7BB9729A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3D6AFFF3" w14:textId="77777777" w:rsidTr="000A462E">
        <w:trPr>
          <w:trHeight w:val="567"/>
        </w:trPr>
        <w:tc>
          <w:tcPr>
            <w:tcW w:w="4531" w:type="dxa"/>
          </w:tcPr>
          <w:p w14:paraId="6BCB0211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661B391D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2036D3" w14:paraId="466DC363" w14:textId="77777777" w:rsidTr="002036D3">
        <w:trPr>
          <w:trHeight w:val="567"/>
        </w:trPr>
        <w:tc>
          <w:tcPr>
            <w:tcW w:w="9062" w:type="dxa"/>
            <w:gridSpan w:val="2"/>
            <w:tcBorders>
              <w:left w:val="nil"/>
              <w:right w:val="nil"/>
            </w:tcBorders>
          </w:tcPr>
          <w:p w14:paraId="4CE9F521" w14:textId="77777777" w:rsidR="002036D3" w:rsidRDefault="002036D3" w:rsidP="002E2018">
            <w:pPr>
              <w:tabs>
                <w:tab w:val="left" w:pos="5103"/>
              </w:tabs>
            </w:pPr>
          </w:p>
        </w:tc>
      </w:tr>
      <w:tr w:rsidR="000A462E" w14:paraId="21846245" w14:textId="77777777" w:rsidTr="000A462E">
        <w:trPr>
          <w:trHeight w:val="567"/>
        </w:trPr>
        <w:tc>
          <w:tcPr>
            <w:tcW w:w="4531" w:type="dxa"/>
          </w:tcPr>
          <w:p w14:paraId="7BED82FB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61C6C51A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0C3205C5" w14:textId="77777777" w:rsidTr="000A462E">
        <w:trPr>
          <w:trHeight w:val="567"/>
        </w:trPr>
        <w:tc>
          <w:tcPr>
            <w:tcW w:w="4531" w:type="dxa"/>
          </w:tcPr>
          <w:p w14:paraId="6EBAB327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0B77C0F4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3BA7A4B9" w14:textId="77777777" w:rsidTr="000A462E">
        <w:trPr>
          <w:trHeight w:val="567"/>
        </w:trPr>
        <w:tc>
          <w:tcPr>
            <w:tcW w:w="4531" w:type="dxa"/>
          </w:tcPr>
          <w:p w14:paraId="761401B9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78930805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10FF0CAC" w14:textId="77777777" w:rsidTr="000A462E">
        <w:trPr>
          <w:trHeight w:val="567"/>
        </w:trPr>
        <w:tc>
          <w:tcPr>
            <w:tcW w:w="4531" w:type="dxa"/>
          </w:tcPr>
          <w:p w14:paraId="29671F41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7426D67A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0D6B26BD" w14:textId="77777777" w:rsidTr="000A462E">
        <w:trPr>
          <w:trHeight w:val="567"/>
        </w:trPr>
        <w:tc>
          <w:tcPr>
            <w:tcW w:w="4531" w:type="dxa"/>
          </w:tcPr>
          <w:p w14:paraId="2395C9D3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446C64FD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6AB15AE7" w14:textId="77777777" w:rsidTr="000A462E">
        <w:trPr>
          <w:trHeight w:val="567"/>
        </w:trPr>
        <w:tc>
          <w:tcPr>
            <w:tcW w:w="4531" w:type="dxa"/>
          </w:tcPr>
          <w:p w14:paraId="62B9D88E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0EB5ACC3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7D8A78E2" w14:textId="77777777" w:rsidTr="000A462E">
        <w:trPr>
          <w:trHeight w:val="567"/>
        </w:trPr>
        <w:tc>
          <w:tcPr>
            <w:tcW w:w="4531" w:type="dxa"/>
          </w:tcPr>
          <w:p w14:paraId="30F93440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6356370A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6A7AAC81" w14:textId="77777777" w:rsidTr="000A462E">
        <w:trPr>
          <w:trHeight w:val="567"/>
        </w:trPr>
        <w:tc>
          <w:tcPr>
            <w:tcW w:w="4531" w:type="dxa"/>
          </w:tcPr>
          <w:p w14:paraId="444C78C7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44C23BBD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4B396321" w14:textId="77777777" w:rsidTr="000A462E">
        <w:trPr>
          <w:trHeight w:val="567"/>
        </w:trPr>
        <w:tc>
          <w:tcPr>
            <w:tcW w:w="4531" w:type="dxa"/>
          </w:tcPr>
          <w:p w14:paraId="7F38D1D0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41D6098E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1D0A9AE2" w14:textId="77777777" w:rsidTr="000A462E">
        <w:trPr>
          <w:trHeight w:val="567"/>
        </w:trPr>
        <w:tc>
          <w:tcPr>
            <w:tcW w:w="4531" w:type="dxa"/>
          </w:tcPr>
          <w:p w14:paraId="739CBAF5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5EBD3E44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0A462E" w14:paraId="1602E24D" w14:textId="77777777" w:rsidTr="000A462E">
        <w:trPr>
          <w:trHeight w:val="567"/>
        </w:trPr>
        <w:tc>
          <w:tcPr>
            <w:tcW w:w="4531" w:type="dxa"/>
          </w:tcPr>
          <w:p w14:paraId="3AE4A452" w14:textId="77777777" w:rsidR="000A462E" w:rsidRDefault="000A462E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7080BDEB" w14:textId="77777777" w:rsidR="000A462E" w:rsidRDefault="000A462E" w:rsidP="002E2018">
            <w:pPr>
              <w:tabs>
                <w:tab w:val="left" w:pos="5103"/>
              </w:tabs>
            </w:pPr>
          </w:p>
        </w:tc>
      </w:tr>
      <w:tr w:rsidR="002036D3" w14:paraId="293F7EEB" w14:textId="77777777" w:rsidTr="000A462E">
        <w:trPr>
          <w:trHeight w:val="567"/>
        </w:trPr>
        <w:tc>
          <w:tcPr>
            <w:tcW w:w="4531" w:type="dxa"/>
          </w:tcPr>
          <w:p w14:paraId="07B05641" w14:textId="77777777" w:rsidR="002036D3" w:rsidRDefault="002036D3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12E9AA85" w14:textId="77777777" w:rsidR="002036D3" w:rsidRDefault="002036D3" w:rsidP="002E2018">
            <w:pPr>
              <w:tabs>
                <w:tab w:val="left" w:pos="5103"/>
              </w:tabs>
            </w:pPr>
          </w:p>
        </w:tc>
      </w:tr>
      <w:tr w:rsidR="002036D3" w14:paraId="189B2FF8" w14:textId="77777777" w:rsidTr="000A462E">
        <w:trPr>
          <w:trHeight w:val="567"/>
        </w:trPr>
        <w:tc>
          <w:tcPr>
            <w:tcW w:w="4531" w:type="dxa"/>
          </w:tcPr>
          <w:p w14:paraId="03F4C59B" w14:textId="77777777" w:rsidR="002036D3" w:rsidRDefault="002036D3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604D82AE" w14:textId="77777777" w:rsidR="002036D3" w:rsidRDefault="002036D3" w:rsidP="002E2018">
            <w:pPr>
              <w:tabs>
                <w:tab w:val="left" w:pos="5103"/>
              </w:tabs>
            </w:pPr>
          </w:p>
        </w:tc>
      </w:tr>
      <w:tr w:rsidR="002036D3" w14:paraId="5BE76EFB" w14:textId="77777777" w:rsidTr="000A462E">
        <w:trPr>
          <w:trHeight w:val="567"/>
        </w:trPr>
        <w:tc>
          <w:tcPr>
            <w:tcW w:w="4531" w:type="dxa"/>
          </w:tcPr>
          <w:p w14:paraId="148C0002" w14:textId="77777777" w:rsidR="002036D3" w:rsidRDefault="002036D3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59E90812" w14:textId="77777777" w:rsidR="002036D3" w:rsidRDefault="002036D3" w:rsidP="002E2018">
            <w:pPr>
              <w:tabs>
                <w:tab w:val="left" w:pos="5103"/>
              </w:tabs>
            </w:pPr>
          </w:p>
        </w:tc>
      </w:tr>
      <w:tr w:rsidR="002036D3" w14:paraId="7F1ABAE4" w14:textId="77777777" w:rsidTr="000A462E">
        <w:trPr>
          <w:trHeight w:val="567"/>
        </w:trPr>
        <w:tc>
          <w:tcPr>
            <w:tcW w:w="4531" w:type="dxa"/>
          </w:tcPr>
          <w:p w14:paraId="58998838" w14:textId="77777777" w:rsidR="002036D3" w:rsidRDefault="002036D3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150BC1E9" w14:textId="77777777" w:rsidR="002036D3" w:rsidRDefault="002036D3" w:rsidP="002E2018">
            <w:pPr>
              <w:tabs>
                <w:tab w:val="left" w:pos="5103"/>
              </w:tabs>
            </w:pPr>
          </w:p>
        </w:tc>
      </w:tr>
      <w:tr w:rsidR="002036D3" w14:paraId="588E0A78" w14:textId="77777777" w:rsidTr="000A462E">
        <w:trPr>
          <w:trHeight w:val="567"/>
        </w:trPr>
        <w:tc>
          <w:tcPr>
            <w:tcW w:w="4531" w:type="dxa"/>
          </w:tcPr>
          <w:p w14:paraId="3F80C652" w14:textId="77777777" w:rsidR="002036D3" w:rsidRDefault="002036D3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4A451D9E" w14:textId="77777777" w:rsidR="002036D3" w:rsidRDefault="002036D3" w:rsidP="002E2018">
            <w:pPr>
              <w:tabs>
                <w:tab w:val="left" w:pos="5103"/>
              </w:tabs>
            </w:pPr>
          </w:p>
        </w:tc>
      </w:tr>
      <w:tr w:rsidR="002036D3" w14:paraId="4DF6152E" w14:textId="77777777" w:rsidTr="000A462E">
        <w:trPr>
          <w:trHeight w:val="567"/>
        </w:trPr>
        <w:tc>
          <w:tcPr>
            <w:tcW w:w="4531" w:type="dxa"/>
          </w:tcPr>
          <w:p w14:paraId="5C346FCA" w14:textId="77777777" w:rsidR="002036D3" w:rsidRDefault="002036D3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62B17C2F" w14:textId="77777777" w:rsidR="002036D3" w:rsidRDefault="002036D3" w:rsidP="002E2018">
            <w:pPr>
              <w:tabs>
                <w:tab w:val="left" w:pos="5103"/>
              </w:tabs>
            </w:pPr>
          </w:p>
        </w:tc>
      </w:tr>
      <w:tr w:rsidR="002036D3" w14:paraId="45576262" w14:textId="77777777" w:rsidTr="000A462E">
        <w:trPr>
          <w:trHeight w:val="567"/>
        </w:trPr>
        <w:tc>
          <w:tcPr>
            <w:tcW w:w="4531" w:type="dxa"/>
          </w:tcPr>
          <w:p w14:paraId="74975415" w14:textId="77777777" w:rsidR="002036D3" w:rsidRDefault="002036D3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6C81A9AE" w14:textId="77777777" w:rsidR="002036D3" w:rsidRDefault="002036D3" w:rsidP="002E2018">
            <w:pPr>
              <w:tabs>
                <w:tab w:val="left" w:pos="5103"/>
              </w:tabs>
            </w:pPr>
          </w:p>
        </w:tc>
      </w:tr>
      <w:tr w:rsidR="002036D3" w14:paraId="62F5B3F2" w14:textId="77777777" w:rsidTr="000A462E">
        <w:trPr>
          <w:trHeight w:val="567"/>
        </w:trPr>
        <w:tc>
          <w:tcPr>
            <w:tcW w:w="4531" w:type="dxa"/>
          </w:tcPr>
          <w:p w14:paraId="44663247" w14:textId="77777777" w:rsidR="002036D3" w:rsidRDefault="002036D3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1FA39E1E" w14:textId="77777777" w:rsidR="002036D3" w:rsidRDefault="002036D3" w:rsidP="002E2018">
            <w:pPr>
              <w:tabs>
                <w:tab w:val="left" w:pos="5103"/>
              </w:tabs>
            </w:pPr>
          </w:p>
        </w:tc>
      </w:tr>
      <w:tr w:rsidR="002036D3" w14:paraId="78D78017" w14:textId="77777777" w:rsidTr="000A462E">
        <w:trPr>
          <w:trHeight w:val="567"/>
        </w:trPr>
        <w:tc>
          <w:tcPr>
            <w:tcW w:w="4531" w:type="dxa"/>
          </w:tcPr>
          <w:p w14:paraId="07053CF5" w14:textId="77777777" w:rsidR="002036D3" w:rsidRDefault="002036D3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6F004803" w14:textId="77777777" w:rsidR="002036D3" w:rsidRDefault="002036D3" w:rsidP="002E2018">
            <w:pPr>
              <w:tabs>
                <w:tab w:val="left" w:pos="5103"/>
              </w:tabs>
            </w:pPr>
          </w:p>
        </w:tc>
      </w:tr>
      <w:tr w:rsidR="002036D3" w14:paraId="79540267" w14:textId="77777777" w:rsidTr="000A462E">
        <w:trPr>
          <w:trHeight w:val="567"/>
        </w:trPr>
        <w:tc>
          <w:tcPr>
            <w:tcW w:w="4531" w:type="dxa"/>
          </w:tcPr>
          <w:p w14:paraId="7E59ECDC" w14:textId="77777777" w:rsidR="002036D3" w:rsidRDefault="002036D3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5AE0B386" w14:textId="77777777" w:rsidR="002036D3" w:rsidRDefault="002036D3" w:rsidP="002E2018">
            <w:pPr>
              <w:tabs>
                <w:tab w:val="left" w:pos="5103"/>
              </w:tabs>
            </w:pPr>
          </w:p>
        </w:tc>
      </w:tr>
      <w:tr w:rsidR="002036D3" w14:paraId="1C8B91D1" w14:textId="77777777" w:rsidTr="000A462E">
        <w:trPr>
          <w:trHeight w:val="567"/>
        </w:trPr>
        <w:tc>
          <w:tcPr>
            <w:tcW w:w="4531" w:type="dxa"/>
          </w:tcPr>
          <w:p w14:paraId="26ED2ABF" w14:textId="77777777" w:rsidR="002036D3" w:rsidRDefault="002036D3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738DA8A4" w14:textId="77777777" w:rsidR="002036D3" w:rsidRDefault="002036D3" w:rsidP="002E2018">
            <w:pPr>
              <w:tabs>
                <w:tab w:val="left" w:pos="5103"/>
              </w:tabs>
            </w:pPr>
          </w:p>
        </w:tc>
      </w:tr>
      <w:tr w:rsidR="002036D3" w14:paraId="625AAF51" w14:textId="77777777" w:rsidTr="000A462E">
        <w:trPr>
          <w:trHeight w:val="567"/>
        </w:trPr>
        <w:tc>
          <w:tcPr>
            <w:tcW w:w="4531" w:type="dxa"/>
          </w:tcPr>
          <w:p w14:paraId="3165CAAE" w14:textId="77777777" w:rsidR="002036D3" w:rsidRDefault="002036D3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291D4131" w14:textId="77777777" w:rsidR="002036D3" w:rsidRDefault="002036D3" w:rsidP="002E2018">
            <w:pPr>
              <w:tabs>
                <w:tab w:val="left" w:pos="5103"/>
              </w:tabs>
            </w:pPr>
          </w:p>
        </w:tc>
      </w:tr>
      <w:tr w:rsidR="002036D3" w14:paraId="51F4700C" w14:textId="77777777" w:rsidTr="000A462E">
        <w:trPr>
          <w:trHeight w:val="567"/>
        </w:trPr>
        <w:tc>
          <w:tcPr>
            <w:tcW w:w="4531" w:type="dxa"/>
          </w:tcPr>
          <w:p w14:paraId="4C04B14F" w14:textId="77777777" w:rsidR="002036D3" w:rsidRDefault="002036D3" w:rsidP="002E2018">
            <w:pPr>
              <w:tabs>
                <w:tab w:val="left" w:pos="5103"/>
              </w:tabs>
            </w:pPr>
          </w:p>
        </w:tc>
        <w:tc>
          <w:tcPr>
            <w:tcW w:w="4531" w:type="dxa"/>
          </w:tcPr>
          <w:p w14:paraId="6B12F957" w14:textId="77777777" w:rsidR="002036D3" w:rsidRDefault="002036D3" w:rsidP="002E2018">
            <w:pPr>
              <w:tabs>
                <w:tab w:val="left" w:pos="5103"/>
              </w:tabs>
            </w:pPr>
          </w:p>
        </w:tc>
      </w:tr>
    </w:tbl>
    <w:p w14:paraId="297B5680" w14:textId="77777777" w:rsidR="002E2018" w:rsidRDefault="002E2018" w:rsidP="002E2018">
      <w:pPr>
        <w:tabs>
          <w:tab w:val="left" w:pos="5103"/>
        </w:tabs>
        <w:spacing w:after="0" w:line="240" w:lineRule="auto"/>
      </w:pPr>
    </w:p>
    <w:sectPr w:rsidR="002E2018" w:rsidSect="002036D3">
      <w:headerReference w:type="default" r:id="rId6"/>
      <w:pgSz w:w="11906" w:h="16838"/>
      <w:pgMar w:top="1417" w:right="1417" w:bottom="1417" w:left="1417" w:header="284" w:footer="1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CDDEA" w14:textId="77777777" w:rsidR="00C81AAC" w:rsidRDefault="00C81AAC" w:rsidP="002E2018">
      <w:pPr>
        <w:spacing w:after="0" w:line="240" w:lineRule="auto"/>
      </w:pPr>
      <w:r>
        <w:separator/>
      </w:r>
    </w:p>
  </w:endnote>
  <w:endnote w:type="continuationSeparator" w:id="0">
    <w:p w14:paraId="1F1678CF" w14:textId="77777777" w:rsidR="00C81AAC" w:rsidRDefault="00C81AAC" w:rsidP="002E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9D57C" w14:textId="77777777" w:rsidR="00C81AAC" w:rsidRDefault="00C81AAC" w:rsidP="002E2018">
      <w:pPr>
        <w:spacing w:after="0" w:line="240" w:lineRule="auto"/>
      </w:pPr>
      <w:r>
        <w:separator/>
      </w:r>
    </w:p>
  </w:footnote>
  <w:footnote w:type="continuationSeparator" w:id="0">
    <w:p w14:paraId="69820C3D" w14:textId="77777777" w:rsidR="00C81AAC" w:rsidRDefault="00C81AAC" w:rsidP="002E2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C7403" w14:textId="77777777" w:rsidR="002E2018" w:rsidRDefault="00CA0267" w:rsidP="002E2018">
    <w:pPr>
      <w:pStyle w:val="En-tte"/>
      <w:ind w:left="-567"/>
    </w:pPr>
    <w:r>
      <w:rPr>
        <w:noProof/>
        <w:lang w:eastAsia="fr-FR"/>
      </w:rPr>
      <w:drawing>
        <wp:inline distT="0" distB="0" distL="0" distR="0" wp14:anchorId="603F5E9A" wp14:editId="0AF5F1FC">
          <wp:extent cx="1362850" cy="581607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850" cy="581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631"/>
    <w:rsid w:val="00016631"/>
    <w:rsid w:val="000A462E"/>
    <w:rsid w:val="002036D3"/>
    <w:rsid w:val="002768E3"/>
    <w:rsid w:val="002E2018"/>
    <w:rsid w:val="00683631"/>
    <w:rsid w:val="00694028"/>
    <w:rsid w:val="006F771F"/>
    <w:rsid w:val="0072438B"/>
    <w:rsid w:val="0087119B"/>
    <w:rsid w:val="00A53623"/>
    <w:rsid w:val="00A70F1B"/>
    <w:rsid w:val="00B26189"/>
    <w:rsid w:val="00B3129A"/>
    <w:rsid w:val="00B52984"/>
    <w:rsid w:val="00C81AAC"/>
    <w:rsid w:val="00CA0267"/>
    <w:rsid w:val="00CC0197"/>
    <w:rsid w:val="00F7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0638D"/>
  <w15:chartTrackingRefBased/>
  <w15:docId w15:val="{2A7CFA45-6E10-46CA-AC22-0F3BEE8C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2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2018"/>
  </w:style>
  <w:style w:type="paragraph" w:styleId="Pieddepage">
    <w:name w:val="footer"/>
    <w:basedOn w:val="Normal"/>
    <w:link w:val="PieddepageCar"/>
    <w:uiPriority w:val="99"/>
    <w:unhideWhenUsed/>
    <w:rsid w:val="002E2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2018"/>
  </w:style>
  <w:style w:type="table" w:styleId="Grilledutableau">
    <w:name w:val="Table Grid"/>
    <w:basedOn w:val="TableauNormal"/>
    <w:uiPriority w:val="39"/>
    <w:rsid w:val="00724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BOUDOT</dc:creator>
  <cp:keywords/>
  <dc:description/>
  <cp:lastModifiedBy>Carine JONDEAU</cp:lastModifiedBy>
  <cp:revision>3</cp:revision>
  <dcterms:created xsi:type="dcterms:W3CDTF">2024-07-16T09:16:00Z</dcterms:created>
  <dcterms:modified xsi:type="dcterms:W3CDTF">2024-08-23T07:19:00Z</dcterms:modified>
</cp:coreProperties>
</file>